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rôle de l'opérateur dans l'organisation à laquelle il appartient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ambulancier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ARM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infirmier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médecin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connu, mais n'est pas détaillé dans la liste des valeurs fournie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inconnu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1665CF-E2BF-4AD7-B11F-A48DEB347CC7}"/>
</file>

<file path=customXml/itemProps3.xml><?xml version="1.0" encoding="utf-8"?>
<ds:datastoreItem xmlns:ds="http://schemas.openxmlformats.org/officeDocument/2006/customXml" ds:itemID="{493029B9-C55C-4026-9211-7E43DECCB7EA}"/>
</file>

<file path=customXml/itemProps4.xml><?xml version="1.0" encoding="utf-8"?>
<ds:datastoreItem xmlns:ds="http://schemas.openxmlformats.org/officeDocument/2006/customXml" ds:itemID="{0E5AA6A1-EE01-4F53-A45D-AD2B962331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